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childstrasse 18, 8200 Schaffhausen</w:t>
          </w:r>
        </w:p>
        <w:p>
          <w:pPr>
            <w:spacing w:before="0" w:after="0"/>
          </w:pPr>
          <w:r>
            <w:t>62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